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FB2FA" w14:textId="77777777" w:rsidR="006E58CC" w:rsidRPr="00464356" w:rsidRDefault="006E58CC" w:rsidP="0057718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</w:pPr>
    </w:p>
    <w:p w14:paraId="25B1E0E3" w14:textId="2DC86A63" w:rsidR="002B0F49" w:rsidRPr="00464356" w:rsidRDefault="00464356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14:paraId="340D238E" w14:textId="5D9762D5" w:rsidR="002B0F49" w:rsidRPr="00464356" w:rsidRDefault="00464356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1416FD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ZAŠTITI</w:t>
      </w:r>
      <w:r w:rsidR="001416FD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OČUVANJU</w:t>
      </w:r>
      <w:r w:rsidR="001416FD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I</w:t>
      </w:r>
      <w:r w:rsidR="001416FD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UPOTREBI</w:t>
      </w:r>
      <w:r w:rsidR="002B0F49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JEZIKA</w:t>
      </w:r>
      <w:r w:rsidR="00630417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SRPSKOG</w:t>
      </w:r>
      <w:r w:rsidR="002B0F49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NARODA</w:t>
      </w:r>
      <w:r w:rsidR="002B0F49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I</w:t>
      </w:r>
      <w:r w:rsidR="006E58CC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ĆIRILIČKOG</w:t>
      </w:r>
      <w:r w:rsidR="006E58CC" w:rsidRPr="00464356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PISMA</w:t>
      </w:r>
    </w:p>
    <w:p w14:paraId="7719D62D" w14:textId="77777777" w:rsidR="002B0F49" w:rsidRPr="00464356" w:rsidRDefault="002B0F49" w:rsidP="00630417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14:paraId="353A6326" w14:textId="77777777" w:rsidR="00630417" w:rsidRPr="00464356" w:rsidRDefault="00630417" w:rsidP="0063041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BFA8ABD" w14:textId="32D0C816" w:rsidR="00A5617E" w:rsidRPr="00464356" w:rsidRDefault="00464356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F7F6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1.</w:t>
      </w:r>
    </w:p>
    <w:p w14:paraId="75A937A5" w14:textId="77777777" w:rsidR="00A5617E" w:rsidRPr="00464356" w:rsidRDefault="00A5617E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7C89D9D" w14:textId="38058F4D" w:rsidR="00A5617E" w:rsidRPr="00464356" w:rsidRDefault="00464356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A5617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A5617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A5617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5617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="00A5617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očuvanja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9A1EE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F85FA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F85FA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ćiriličkog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pisma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E5292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nematerijalnog</w:t>
      </w:r>
      <w:r w:rsidR="00E5292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kulturnog</w:t>
      </w:r>
      <w:r w:rsidR="00E5292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nasljeđa</w:t>
      </w:r>
      <w:r w:rsidR="00E5292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65386CB" w14:textId="77777777" w:rsidR="00A5617E" w:rsidRPr="00464356" w:rsidRDefault="00A5617E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2D671634" w14:textId="669B98DA" w:rsidR="00A5617E" w:rsidRPr="00464356" w:rsidRDefault="00464356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F7F6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2.</w:t>
      </w:r>
    </w:p>
    <w:p w14:paraId="66CB976A" w14:textId="77777777" w:rsidR="0045662A" w:rsidRPr="00464356" w:rsidRDefault="0045662A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B7CA523" w14:textId="67CB180A" w:rsidR="004C300C" w:rsidRPr="00464356" w:rsidRDefault="00464356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Jezikom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D2180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normiran</w:t>
      </w:r>
      <w:r w:rsidR="008D2180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tip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ijekavskim</w:t>
      </w:r>
      <w:r w:rsidR="00D963D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ekavskim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književnim</w:t>
      </w:r>
      <w:r w:rsidR="009B35D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izgovorom</w:t>
      </w:r>
      <w:r w:rsidR="00AE091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AE091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sredstvo</w:t>
      </w:r>
      <w:r w:rsidR="00AE091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E091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</w:t>
      </w:r>
      <w:r w:rsidR="00AE091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dobro</w:t>
      </w:r>
      <w:r w:rsidR="00AE091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nacionalne</w:t>
      </w:r>
      <w:r w:rsidR="00AE091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kulture</w:t>
      </w:r>
      <w:r w:rsidR="00DC37D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EF1D6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7D7EB35" w14:textId="77777777" w:rsidR="00630417" w:rsidRPr="00464356" w:rsidRDefault="00630417" w:rsidP="006304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16732A2" w14:textId="3629C356" w:rsidR="001416FD" w:rsidRPr="00464356" w:rsidRDefault="00464356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416F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2F7F6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F0E5DA6" w14:textId="77777777" w:rsidR="001416FD" w:rsidRPr="00464356" w:rsidRDefault="001416FD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52B7940" w14:textId="3975B88A" w:rsidR="00D3688D" w:rsidRPr="00464356" w:rsidRDefault="00464356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Ćiriličkim</w:t>
      </w:r>
      <w:r w:rsidR="009A1EE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pismom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tip</w:t>
      </w:r>
      <w:r w:rsidR="00D3688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ćirilice</w:t>
      </w:r>
      <w:r w:rsidR="001416F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366AE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1416F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1416F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temelj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kulturnog</w:t>
      </w:r>
      <w:r w:rsidR="00041B8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16F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nacionalnog</w:t>
      </w:r>
      <w:r w:rsidR="001416F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identiteta</w:t>
      </w:r>
      <w:r w:rsidR="001416F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FD78530" w14:textId="77777777" w:rsidR="00630417" w:rsidRPr="00464356" w:rsidRDefault="00630417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1D3C82" w14:textId="291E5620" w:rsidR="004C300C" w:rsidRPr="00464356" w:rsidRDefault="00464356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2F7F6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EA7184D" w14:textId="77777777" w:rsidR="00AA6CFC" w:rsidRPr="00464356" w:rsidRDefault="00AA6CFC" w:rsidP="006304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B5C09FB" w14:textId="32178624" w:rsidR="00FE3B0C" w:rsidRPr="00464356" w:rsidRDefault="00464356" w:rsidP="006304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ćiriličko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pismo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366AE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nematerijalno</w:t>
      </w:r>
      <w:r w:rsidR="00366AE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kulturno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dobro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izuzetnog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4F7AB05" w14:textId="77777777" w:rsidR="009A1EE5" w:rsidRPr="00464356" w:rsidRDefault="009A1EE5" w:rsidP="006304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C688136" w14:textId="0B4EE560" w:rsidR="00AA6CFC" w:rsidRPr="00464356" w:rsidRDefault="00464356" w:rsidP="006304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AA6CF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4031B668" w14:textId="77777777" w:rsidR="00AA6CFC" w:rsidRPr="00464356" w:rsidRDefault="00AA6CFC" w:rsidP="00630417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E2F79B0" w14:textId="7E280123" w:rsidR="009B35D5" w:rsidRPr="00464356" w:rsidRDefault="00464356" w:rsidP="006304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</w:t>
      </w:r>
      <w:r w:rsidR="00BB15C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BB15C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ćiriličko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pismo</w:t>
      </w:r>
      <w:r w:rsidR="00425EB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B15C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B15C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nematerijalno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kulturno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nasljeđe</w:t>
      </w:r>
      <w:r w:rsidR="00425EB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41B8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41B8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041B8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41B8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41B84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sredstvo</w:t>
      </w:r>
      <w:r w:rsidR="009B35D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35D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</w:t>
      </w:r>
      <w:r w:rsidR="009B35D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dobro</w:t>
      </w:r>
      <w:r w:rsidR="009B35D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B35D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="00425EB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pružaju</w:t>
      </w:r>
      <w:r w:rsidR="00366AE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osjećaj</w:t>
      </w:r>
      <w:r w:rsidR="00FE3B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identiteta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kontinuiteta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7313B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uvažava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integritet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štiti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njegova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kulturna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E5C40D6" w14:textId="77777777" w:rsidR="009B35D5" w:rsidRPr="00464356" w:rsidRDefault="009B35D5" w:rsidP="006304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4301ACD" w14:textId="45166088" w:rsidR="00FE3B0C" w:rsidRPr="00464356" w:rsidRDefault="00464356" w:rsidP="006304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2F7F6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480E1C5" w14:textId="77777777" w:rsidR="007313B2" w:rsidRPr="00464356" w:rsidRDefault="007313B2" w:rsidP="0063041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621E5B" w14:textId="608C3C37" w:rsidR="00630417" w:rsidRPr="00464356" w:rsidRDefault="00464356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Gramatički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izrazi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upotrijebljeni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označavanje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ženskog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muškog</w:t>
      </w:r>
      <w:r w:rsidR="007313B2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roda</w:t>
      </w:r>
      <w:r w:rsidR="00366AE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podrazumijevaju</w:t>
      </w:r>
      <w:r w:rsidR="00366AE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</w:t>
      </w:r>
      <w:r w:rsidR="00366AE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pola</w:t>
      </w:r>
      <w:r w:rsidR="00630417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2583478" w14:textId="3CE1CB57" w:rsidR="0036173F" w:rsidRPr="00464356" w:rsidRDefault="0036173F" w:rsidP="0063041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D42AA3D" w14:textId="77777777" w:rsidR="0036173F" w:rsidRPr="00464356" w:rsidRDefault="0036173F" w:rsidP="0063041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9463B0" w14:textId="06C2192E" w:rsidR="001416FD" w:rsidRPr="00464356" w:rsidRDefault="00464356" w:rsidP="006304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6E58C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2F7F6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8C12EE7" w14:textId="77777777" w:rsidR="00313513" w:rsidRPr="00464356" w:rsidRDefault="00313513" w:rsidP="00630417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6313732" w14:textId="4089D43B" w:rsidR="00630417" w:rsidRPr="00464356" w:rsidRDefault="00464356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Sistem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zaštite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očuvanja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B45B6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B45B6A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predstavlja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: </w:t>
      </w:r>
    </w:p>
    <w:p w14:paraId="091F6CDB" w14:textId="0F2A0A01" w:rsidR="00630417" w:rsidRPr="00464356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</w:pPr>
      <w:r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1)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jedinstven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pristup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očuvanju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F85FA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F85FA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kao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nematerijalnog</w:t>
      </w:r>
      <w:r w:rsidR="00E52924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kulturnog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nasljeđa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,</w:t>
      </w:r>
    </w:p>
    <w:p w14:paraId="159FD26C" w14:textId="2C7C1D0E" w:rsidR="00630417" w:rsidRPr="00464356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2)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zaštitu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očuvanje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F85FA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F85FA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kao</w:t>
      </w:r>
      <w:r w:rsidR="00DC37DA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nematerijalnog</w:t>
      </w:r>
      <w:r w:rsidR="00E52924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kulturnog</w:t>
      </w:r>
      <w:r w:rsidR="00DC37DA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nasljeđa</w:t>
      </w:r>
      <w:r w:rsidR="00DC37D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prenošenje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budućim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generacijama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izvornom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obliku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,</w:t>
      </w:r>
    </w:p>
    <w:p w14:paraId="2F5829F0" w14:textId="68804EA6" w:rsidR="00630417" w:rsidRPr="00464356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</w:pPr>
      <w:r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lastRenderedPageBreak/>
        <w:t xml:space="preserve">3)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stvaranje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neophodnih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uslova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za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očuvanje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F85FA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F85FA5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F85FA5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kao</w:t>
      </w:r>
      <w:r w:rsidR="00DC37DA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nematerijalnog</w:t>
      </w:r>
      <w:r w:rsidR="00E52924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kulturnog</w:t>
      </w:r>
      <w:r w:rsidR="00DC37DA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nasljeđa</w:t>
      </w:r>
      <w:r w:rsidR="00DC37DA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preduzimanje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potrebnih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mjera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</w:t>
      </w:r>
      <w:r w:rsidR="004C300C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jačanje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svijesti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značaju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njegovog</w:t>
      </w:r>
      <w:r w:rsidR="00EC58BA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korišćenja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,</w:t>
      </w:r>
    </w:p>
    <w:p w14:paraId="644DB892" w14:textId="14A7039A" w:rsidR="00630417" w:rsidRPr="00464356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</w:pPr>
      <w:r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4)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širenje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saznanja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o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vrijednostima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značaju</w:t>
      </w:r>
      <w:r w:rsidR="004C300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kao</w:t>
      </w:r>
      <w:r w:rsidR="00DC37DA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nematerijalnog</w:t>
      </w:r>
      <w:r w:rsidR="00E52924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kulturnog</w:t>
      </w:r>
      <w:r w:rsidR="00DC37DA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nasljeđa</w:t>
      </w:r>
      <w:r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,</w:t>
      </w:r>
    </w:p>
    <w:p w14:paraId="14AEB7D2" w14:textId="3A9D69FA" w:rsidR="00DC37DA" w:rsidRPr="00464356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</w:pPr>
      <w:r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5)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podsticanje</w:t>
      </w:r>
      <w:r w:rsidR="00E5292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pravilnog</w:t>
      </w:r>
      <w:r w:rsidR="00E5292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izražavanja</w:t>
      </w:r>
      <w:r w:rsidR="00E5292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poznavanja</w:t>
      </w:r>
      <w:r w:rsidR="003A20E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5292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pravilne</w:t>
      </w:r>
      <w:r w:rsidR="00E5292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="00E5292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45662A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DCEB3A8" w14:textId="77777777" w:rsidR="0045662A" w:rsidRPr="00464356" w:rsidRDefault="0045662A" w:rsidP="00630417">
      <w:pPr>
        <w:pStyle w:val="ListParagraph"/>
        <w:widowControl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</w:pPr>
    </w:p>
    <w:p w14:paraId="4DCEE8A1" w14:textId="68DCC839" w:rsidR="00313513" w:rsidRPr="00464356" w:rsidRDefault="00464356" w:rsidP="00630417">
      <w:pPr>
        <w:pStyle w:val="ListParagraph"/>
        <w:widowControl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Član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8</w:t>
      </w:r>
      <w:r w:rsidR="002F7F6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.</w:t>
      </w:r>
    </w:p>
    <w:p w14:paraId="15BF55F6" w14:textId="77777777" w:rsidR="002F7F6C" w:rsidRPr="00464356" w:rsidRDefault="002F7F6C" w:rsidP="00630417">
      <w:pPr>
        <w:pStyle w:val="ListParagraph"/>
        <w:widowControl w:val="0"/>
        <w:spacing w:after="0" w:line="240" w:lineRule="auto"/>
        <w:ind w:left="0" w:firstLine="720"/>
        <w:jc w:val="center"/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</w:pPr>
    </w:p>
    <w:p w14:paraId="6851804D" w14:textId="1D9243F3" w:rsidR="00EC58BA" w:rsidRPr="00464356" w:rsidRDefault="00537294" w:rsidP="00630417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Jedinstven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očuvanju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BE23D8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BE23D8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BE23D8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nematerijalnog</w:t>
      </w:r>
      <w:r w:rsidR="00425EB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="00425EB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nasljeđa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392BEA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2387A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E23D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BE23D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526F63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526F6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prometu</w:t>
      </w:r>
      <w:r w:rsidR="00B2387A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standardizovan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ćiriličkog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pisma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poštujući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integritet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štiteći</w:t>
      </w:r>
      <w:r w:rsidR="00EC58B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njegovu</w:t>
      </w:r>
      <w:r w:rsidR="00EC58B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kulturnu</w:t>
      </w:r>
      <w:r w:rsidR="00B2387A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vrijednost</w:t>
      </w:r>
      <w:r w:rsidR="00BE23D8" w:rsidRPr="0046435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9B4042F" w14:textId="77777777" w:rsidR="00537294" w:rsidRPr="00464356" w:rsidRDefault="00537294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A113C5E" w14:textId="63C6F83C" w:rsidR="006E58CC" w:rsidRPr="00464356" w:rsidRDefault="00464356" w:rsidP="00630417">
      <w:pPr>
        <w:pStyle w:val="ListParagraph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245ABF3" w14:textId="77777777" w:rsidR="00537294" w:rsidRPr="00464356" w:rsidRDefault="00537294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E28641" w14:textId="11B55706" w:rsidR="006E58CC" w:rsidRPr="00464356" w:rsidRDefault="00464356" w:rsidP="00630417">
      <w:pPr>
        <w:pStyle w:val="ListParagraph"/>
        <w:widowControl w:val="0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="00BE23D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E23D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E23D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E23D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E23D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ustanoviti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366AE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odluče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ćiriličko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ćiriličkog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pisma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medijima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štampanih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glasila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456AEB" w14:textId="77777777" w:rsidR="006E58CC" w:rsidRPr="00464356" w:rsidRDefault="006E58CC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23843A" w14:textId="334DE706" w:rsidR="006E58CC" w:rsidRPr="00464356" w:rsidRDefault="00464356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946A28" w14:textId="77777777" w:rsidR="006E58CC" w:rsidRPr="00464356" w:rsidRDefault="006E58CC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B94624" w14:textId="4E535D72" w:rsidR="00630417" w:rsidRPr="00464356" w:rsidRDefault="006E58CC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Društvena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briga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>zaštiti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>očuvanju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naročito</w:t>
      </w:r>
      <w:r w:rsidR="00F22B18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se</w:t>
      </w:r>
      <w:r w:rsidR="00F22B18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ogleda</w:t>
      </w:r>
      <w:r w:rsidR="00F22B1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3C4A31A" w14:textId="2A709756" w:rsidR="00630417" w:rsidRPr="00464356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promovisanju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očuvanju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njegovanju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obaveznoj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primjeni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norme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E58C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9B1F5FD" w14:textId="2338E96D" w:rsidR="00630417" w:rsidRPr="00464356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očuvanju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širenju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poštovanja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dijalekte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njihovoj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specifičnoj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funkcionalnoj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B36A0B6" w14:textId="6915A4DA" w:rsidR="006C369C" w:rsidRPr="00464356" w:rsidRDefault="006C369C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podršci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proučavanju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afirmaciji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pisanog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nasljeđa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prisvajanja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C09D236" w14:textId="330CE497" w:rsidR="00630417" w:rsidRPr="00464356" w:rsidRDefault="006C369C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30417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podršci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očuvanju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6E58CC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zemlji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inostranstvu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D261D2" w14:textId="0A3ECC4B" w:rsidR="00630417" w:rsidRPr="00464356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normiranju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njegovanju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0A0AE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0A0AE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0A0AE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0AE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ćiriličkog</w:t>
      </w:r>
      <w:r w:rsidR="000A0AE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pisma</w:t>
      </w:r>
      <w:r w:rsidR="000A0AE8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brine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="00C6067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767F2F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67F2F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ćiriličkog</w:t>
      </w:r>
      <w:r w:rsidR="00767F2F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pisma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kulturnim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naučnim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obrazovnim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FF8709" w14:textId="0B0D7A7F" w:rsidR="00A32B42" w:rsidRPr="00464356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A32B4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67F2F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EC44A0" w14:textId="502833DC" w:rsidR="0038487B" w:rsidRPr="00464356" w:rsidRDefault="0038487B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broji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4A39ED" w:rsidRPr="00464356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standardizaciju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119E98" w14:textId="77777777" w:rsidR="00630417" w:rsidRPr="00464356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F1E0EEF" w14:textId="77777777" w:rsidR="00577187" w:rsidRPr="00464356" w:rsidRDefault="0057718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6FDF959" w14:textId="74C5B7F1" w:rsidR="00F31D4E" w:rsidRPr="00464356" w:rsidRDefault="00464356" w:rsidP="000456A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022C0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11C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0456A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5393CA" w14:textId="77777777" w:rsidR="000456A2" w:rsidRPr="00464356" w:rsidRDefault="000456A2" w:rsidP="00630417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95978A9" w14:textId="78C51F0D" w:rsidR="000456A2" w:rsidRPr="00464356" w:rsidRDefault="00464356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</w:t>
      </w:r>
      <w:r w:rsidR="0032344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876C1C9" w14:textId="5F485E95" w:rsidR="000456A2" w:rsidRPr="00464356" w:rsidRDefault="000456A2" w:rsidP="00045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analizira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F31D4E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537294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EF5266B" w14:textId="2BF0B2EA" w:rsidR="000456A2" w:rsidRPr="00464356" w:rsidRDefault="000456A2" w:rsidP="00045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sugestije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kreiranju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očuvanja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537294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DCFAE02" w14:textId="362AC763" w:rsidR="000456A2" w:rsidRPr="00464356" w:rsidRDefault="000456A2" w:rsidP="00045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prijedloge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="00F31D4E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stanja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537294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9372BD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3538C72" w14:textId="1BBF6738" w:rsidR="000456A2" w:rsidRPr="00464356" w:rsidRDefault="000456A2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sugestije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prijedloge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2344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="0032344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32344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32344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23443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očuvanja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42589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jezika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="00CC0BC9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i</w:t>
      </w:r>
      <w:r w:rsidR="00CC0BC9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537294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 w:rsid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73FC5DB" w14:textId="2B653001" w:rsidR="00537294" w:rsidRPr="00464356" w:rsidRDefault="000456A2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9372BD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9372BD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372BD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9372BD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9372BD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372BD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372BD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965799" w14:textId="77777777" w:rsidR="000456A2" w:rsidRPr="00464356" w:rsidRDefault="000456A2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AB57C8" w14:textId="5EB52156" w:rsidR="00313513" w:rsidRPr="00464356" w:rsidRDefault="00464356" w:rsidP="000456A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211C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2F7F6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536D46" w14:textId="77777777" w:rsidR="000456A2" w:rsidRPr="00464356" w:rsidRDefault="000456A2" w:rsidP="00630417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93D332" w14:textId="73BD9C2D" w:rsidR="00313513" w:rsidRPr="00464356" w:rsidRDefault="00313513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2344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prosvjete</w:t>
      </w:r>
      <w:r w:rsidR="0032344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344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1A0AEB" w14:textId="7545B578" w:rsidR="00313513" w:rsidRPr="00464356" w:rsidRDefault="00313513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primjenom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inspekcijske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0456A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0456A2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21A679" w14:textId="77777777" w:rsidR="000456A2" w:rsidRPr="00464356" w:rsidRDefault="000456A2" w:rsidP="00CB345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FC4647" w14:textId="5C2FF270" w:rsidR="00313513" w:rsidRPr="00464356" w:rsidRDefault="00464356" w:rsidP="000456A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211C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2F7F6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20CEDC" w14:textId="77777777" w:rsidR="000456A2" w:rsidRPr="00464356" w:rsidRDefault="000456A2" w:rsidP="000456A2">
      <w:pPr>
        <w:pStyle w:val="ListParagraph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8ACA92F" w14:textId="5B31E67D" w:rsidR="000456A2" w:rsidRPr="00464356" w:rsidRDefault="00464356" w:rsidP="000456A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AC7679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AC7679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ćiriličkog</w:t>
      </w:r>
      <w:r w:rsidR="00526F63" w:rsidRPr="00464356"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 w:eastAsia="x-none"/>
        </w:rPr>
        <w:t>pisma</w:t>
      </w:r>
      <w:r w:rsidR="00526F6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prometu</w:t>
      </w:r>
      <w:r w:rsidR="00313513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37294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392BEA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92BEA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83F6D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2E3530E" w14:textId="77777777" w:rsidR="00CF63AF" w:rsidRPr="00464356" w:rsidRDefault="00CF63AF" w:rsidP="00CF63AF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F617E6" w14:textId="0A02D2E5" w:rsidR="00315708" w:rsidRPr="00464356" w:rsidRDefault="00464356" w:rsidP="000456A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211C5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</w:t>
      </w:r>
      <w:r w:rsidR="002F7F6C" w:rsidRPr="004643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FFCE42" w14:textId="77777777" w:rsidR="000456A2" w:rsidRPr="00464356" w:rsidRDefault="000456A2" w:rsidP="000456A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98B5FB" w14:textId="02318661" w:rsidR="00315708" w:rsidRPr="00464356" w:rsidRDefault="00464356" w:rsidP="00630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315708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14:paraId="098A4FB4" w14:textId="77777777" w:rsidR="00315708" w:rsidRPr="00464356" w:rsidRDefault="00315708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A206710" w14:textId="77777777" w:rsidR="00315708" w:rsidRPr="00464356" w:rsidRDefault="00315708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5FD5308" w14:textId="77777777" w:rsidR="00577187" w:rsidRPr="00464356" w:rsidRDefault="00577187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836D314" w14:textId="77777777" w:rsidR="00577187" w:rsidRPr="00464356" w:rsidRDefault="00577187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DA3B9E1" w14:textId="77BD6396" w:rsidR="00577187" w:rsidRPr="00464356" w:rsidRDefault="00464356" w:rsidP="00577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60725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02/1-021-571</w:t>
      </w:r>
      <w:r w:rsidR="00577187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/22                                                                 </w:t>
      </w:r>
      <w:r w:rsidR="00C21FEF">
        <w:rPr>
          <w:rFonts w:ascii="Times New Roman" w:eastAsia="Times New Roman" w:hAnsi="Times New Roman" w:cs="Times New Roman"/>
          <w:noProof/>
          <w:sz w:val="24"/>
          <w:szCs w:val="24"/>
          <w:lang w:val="bs-Cyrl-BA"/>
        </w:rPr>
        <w:t xml:space="preserve">   </w:t>
      </w:r>
      <w:r w:rsidR="0060725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</w:p>
    <w:p w14:paraId="2D1EA7A2" w14:textId="204FDCE5" w:rsidR="00577187" w:rsidRPr="00464356" w:rsidRDefault="00464356" w:rsidP="00577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="00577187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A6BBC">
        <w:rPr>
          <w:rFonts w:ascii="Times New Roman" w:eastAsia="Times New Roman" w:hAnsi="Times New Roman" w:cs="Times New Roman"/>
          <w:noProof/>
          <w:sz w:val="24"/>
          <w:szCs w:val="24"/>
          <w:lang w:val="bs-Cyrl-BA"/>
        </w:rPr>
        <w:t>1</w:t>
      </w:r>
      <w:r w:rsidR="00577187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juna</w:t>
      </w:r>
      <w:r w:rsidR="00577187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77187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577187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577187"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C11C2DA" w14:textId="77777777" w:rsidR="00577187" w:rsidRPr="00464356" w:rsidRDefault="00577187" w:rsidP="005771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</w:p>
    <w:p w14:paraId="206CE63C" w14:textId="7BDA3D84" w:rsidR="00577187" w:rsidRPr="00464356" w:rsidRDefault="00577187" w:rsidP="005771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</w:t>
      </w:r>
      <w:r w:rsidR="00C21FEF">
        <w:rPr>
          <w:rFonts w:ascii="Times New Roman" w:eastAsia="Times New Roman" w:hAnsi="Times New Roman" w:cs="Times New Roman"/>
          <w:noProof/>
          <w:sz w:val="24"/>
          <w:szCs w:val="24"/>
          <w:lang w:val="bs-Cyrl-BA"/>
        </w:rPr>
        <w:t xml:space="preserve"> 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P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43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</w:t>
      </w:r>
    </w:p>
    <w:p w14:paraId="0CC958C0" w14:textId="77777777" w:rsidR="00577187" w:rsidRPr="00464356" w:rsidRDefault="00577187" w:rsidP="00577187">
      <w:pPr>
        <w:rPr>
          <w:rFonts w:eastAsia="Calibri"/>
          <w:noProof/>
          <w:lang w:val="sr-Latn-CS"/>
        </w:rPr>
      </w:pPr>
    </w:p>
    <w:p w14:paraId="437550A0" w14:textId="297B2241" w:rsidR="00550017" w:rsidRPr="00464356" w:rsidRDefault="00550017" w:rsidP="00577187">
      <w:pP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sectPr w:rsidR="00550017" w:rsidRPr="00464356" w:rsidSect="00630417"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7B4A0" w14:textId="77777777" w:rsidR="002223A2" w:rsidRDefault="002223A2" w:rsidP="00313513">
      <w:pPr>
        <w:spacing w:after="0" w:line="240" w:lineRule="auto"/>
      </w:pPr>
      <w:r>
        <w:separator/>
      </w:r>
    </w:p>
  </w:endnote>
  <w:endnote w:type="continuationSeparator" w:id="0">
    <w:p w14:paraId="637B6DF1" w14:textId="77777777" w:rsidR="002223A2" w:rsidRDefault="002223A2" w:rsidP="00313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4D1B6" w14:textId="77777777" w:rsidR="002223A2" w:rsidRDefault="002223A2" w:rsidP="00313513">
      <w:pPr>
        <w:spacing w:after="0" w:line="240" w:lineRule="auto"/>
      </w:pPr>
      <w:r>
        <w:separator/>
      </w:r>
    </w:p>
  </w:footnote>
  <w:footnote w:type="continuationSeparator" w:id="0">
    <w:p w14:paraId="4F6CF01D" w14:textId="77777777" w:rsidR="002223A2" w:rsidRDefault="002223A2" w:rsidP="00313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EFD"/>
    <w:multiLevelType w:val="hybridMultilevel"/>
    <w:tmpl w:val="441A2618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67FAA"/>
    <w:multiLevelType w:val="hybridMultilevel"/>
    <w:tmpl w:val="03FE6B04"/>
    <w:lvl w:ilvl="0" w:tplc="C0ECD67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6D141F"/>
    <w:multiLevelType w:val="hybridMultilevel"/>
    <w:tmpl w:val="2BE6761E"/>
    <w:lvl w:ilvl="0" w:tplc="899A4ED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FC30EA"/>
    <w:multiLevelType w:val="hybridMultilevel"/>
    <w:tmpl w:val="6D46736C"/>
    <w:lvl w:ilvl="0" w:tplc="705CD942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C24B91"/>
    <w:multiLevelType w:val="hybridMultilevel"/>
    <w:tmpl w:val="659EE586"/>
    <w:lvl w:ilvl="0" w:tplc="C7DE3CCE">
      <w:start w:val="29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BB6576"/>
    <w:multiLevelType w:val="hybridMultilevel"/>
    <w:tmpl w:val="F90E2D24"/>
    <w:lvl w:ilvl="0" w:tplc="99C00708">
      <w:start w:val="1"/>
      <w:numFmt w:val="decimal"/>
      <w:lvlText w:val="(%1)"/>
      <w:lvlJc w:val="left"/>
      <w:pPr>
        <w:ind w:left="108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A04062"/>
    <w:multiLevelType w:val="hybridMultilevel"/>
    <w:tmpl w:val="D03C2F74"/>
    <w:lvl w:ilvl="0" w:tplc="8D821904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EB9C569C">
      <w:start w:val="1"/>
      <w:numFmt w:val="decimal"/>
      <w:lvlText w:val="(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85BA5"/>
    <w:multiLevelType w:val="hybridMultilevel"/>
    <w:tmpl w:val="6D26D1D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C054E"/>
    <w:multiLevelType w:val="hybridMultilevel"/>
    <w:tmpl w:val="2356E3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11254"/>
    <w:multiLevelType w:val="hybridMultilevel"/>
    <w:tmpl w:val="335478A2"/>
    <w:lvl w:ilvl="0" w:tplc="C0ECD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77B65"/>
    <w:multiLevelType w:val="hybridMultilevel"/>
    <w:tmpl w:val="0B481CDE"/>
    <w:lvl w:ilvl="0" w:tplc="C47C3C44">
      <w:start w:val="1"/>
      <w:numFmt w:val="decimal"/>
      <w:lvlText w:val="%1)"/>
      <w:lvlJc w:val="left"/>
      <w:pPr>
        <w:ind w:left="45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1">
    <w:nsid w:val="4B4266CC"/>
    <w:multiLevelType w:val="hybridMultilevel"/>
    <w:tmpl w:val="3DBE25C6"/>
    <w:lvl w:ilvl="0" w:tplc="C8CCC9AA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76F2749D"/>
    <w:multiLevelType w:val="hybridMultilevel"/>
    <w:tmpl w:val="80F4A45E"/>
    <w:lvl w:ilvl="0" w:tplc="C44290AC">
      <w:start w:val="1"/>
      <w:numFmt w:val="decimal"/>
      <w:lvlText w:val="(%1)"/>
      <w:lvlJc w:val="left"/>
      <w:pPr>
        <w:ind w:left="108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C7"/>
    <w:rsid w:val="00002B17"/>
    <w:rsid w:val="00005C88"/>
    <w:rsid w:val="00012B95"/>
    <w:rsid w:val="000147C4"/>
    <w:rsid w:val="00021A0B"/>
    <w:rsid w:val="00041B84"/>
    <w:rsid w:val="000456A2"/>
    <w:rsid w:val="00056BDF"/>
    <w:rsid w:val="000758BE"/>
    <w:rsid w:val="000A0AE8"/>
    <w:rsid w:val="000A4CCB"/>
    <w:rsid w:val="000A52A4"/>
    <w:rsid w:val="000B69B2"/>
    <w:rsid w:val="00114B77"/>
    <w:rsid w:val="00124165"/>
    <w:rsid w:val="001416FD"/>
    <w:rsid w:val="001507AE"/>
    <w:rsid w:val="001509BC"/>
    <w:rsid w:val="001525F7"/>
    <w:rsid w:val="00153318"/>
    <w:rsid w:val="00163CEC"/>
    <w:rsid w:val="00170188"/>
    <w:rsid w:val="00177D6F"/>
    <w:rsid w:val="0019175D"/>
    <w:rsid w:val="001A44A5"/>
    <w:rsid w:val="001A4C08"/>
    <w:rsid w:val="001E48B9"/>
    <w:rsid w:val="001F1FE6"/>
    <w:rsid w:val="002223A2"/>
    <w:rsid w:val="00225338"/>
    <w:rsid w:val="00230DCE"/>
    <w:rsid w:val="00235F12"/>
    <w:rsid w:val="00236F6D"/>
    <w:rsid w:val="0023784D"/>
    <w:rsid w:val="0024055A"/>
    <w:rsid w:val="00256DC6"/>
    <w:rsid w:val="0026798E"/>
    <w:rsid w:val="0027735C"/>
    <w:rsid w:val="002B0F49"/>
    <w:rsid w:val="002B279C"/>
    <w:rsid w:val="002B652D"/>
    <w:rsid w:val="002B6E4E"/>
    <w:rsid w:val="002E7470"/>
    <w:rsid w:val="002F7F6C"/>
    <w:rsid w:val="00313513"/>
    <w:rsid w:val="00315708"/>
    <w:rsid w:val="003215C5"/>
    <w:rsid w:val="00323443"/>
    <w:rsid w:val="00337397"/>
    <w:rsid w:val="0036173F"/>
    <w:rsid w:val="00363919"/>
    <w:rsid w:val="00366AEE"/>
    <w:rsid w:val="0037062C"/>
    <w:rsid w:val="00384527"/>
    <w:rsid w:val="0038487B"/>
    <w:rsid w:val="00384C92"/>
    <w:rsid w:val="0038569E"/>
    <w:rsid w:val="00390744"/>
    <w:rsid w:val="00392BEA"/>
    <w:rsid w:val="003A20E4"/>
    <w:rsid w:val="003A704A"/>
    <w:rsid w:val="003B44E0"/>
    <w:rsid w:val="003C41E2"/>
    <w:rsid w:val="003F2D8E"/>
    <w:rsid w:val="00407910"/>
    <w:rsid w:val="004108C0"/>
    <w:rsid w:val="00424BCD"/>
    <w:rsid w:val="00425898"/>
    <w:rsid w:val="00425EBC"/>
    <w:rsid w:val="0043608D"/>
    <w:rsid w:val="0045662A"/>
    <w:rsid w:val="00464356"/>
    <w:rsid w:val="00487A9A"/>
    <w:rsid w:val="00490EB0"/>
    <w:rsid w:val="004A39ED"/>
    <w:rsid w:val="004A6505"/>
    <w:rsid w:val="004B21D3"/>
    <w:rsid w:val="004B5C51"/>
    <w:rsid w:val="004B701F"/>
    <w:rsid w:val="004C009A"/>
    <w:rsid w:val="004C300C"/>
    <w:rsid w:val="004C5D49"/>
    <w:rsid w:val="004E5265"/>
    <w:rsid w:val="004F0476"/>
    <w:rsid w:val="005074AB"/>
    <w:rsid w:val="005124D9"/>
    <w:rsid w:val="0051628C"/>
    <w:rsid w:val="00526F63"/>
    <w:rsid w:val="005317C9"/>
    <w:rsid w:val="00537294"/>
    <w:rsid w:val="00544E1C"/>
    <w:rsid w:val="00546F61"/>
    <w:rsid w:val="00550017"/>
    <w:rsid w:val="00557729"/>
    <w:rsid w:val="00577187"/>
    <w:rsid w:val="005A78B2"/>
    <w:rsid w:val="005B0BEC"/>
    <w:rsid w:val="005B2BF0"/>
    <w:rsid w:val="005C0BAD"/>
    <w:rsid w:val="005C3D17"/>
    <w:rsid w:val="005D338F"/>
    <w:rsid w:val="005D36B9"/>
    <w:rsid w:val="00604140"/>
    <w:rsid w:val="0060725C"/>
    <w:rsid w:val="00630417"/>
    <w:rsid w:val="0064430A"/>
    <w:rsid w:val="006521E1"/>
    <w:rsid w:val="00656CF0"/>
    <w:rsid w:val="00662EDD"/>
    <w:rsid w:val="00663F82"/>
    <w:rsid w:val="006818B7"/>
    <w:rsid w:val="0068459D"/>
    <w:rsid w:val="006924B7"/>
    <w:rsid w:val="00695841"/>
    <w:rsid w:val="006A1FD2"/>
    <w:rsid w:val="006B42AB"/>
    <w:rsid w:val="006C369C"/>
    <w:rsid w:val="006D4BC7"/>
    <w:rsid w:val="006E58CC"/>
    <w:rsid w:val="006F3170"/>
    <w:rsid w:val="00710B23"/>
    <w:rsid w:val="007305C2"/>
    <w:rsid w:val="007313B2"/>
    <w:rsid w:val="007412B7"/>
    <w:rsid w:val="0074657B"/>
    <w:rsid w:val="0075201D"/>
    <w:rsid w:val="00752CC7"/>
    <w:rsid w:val="00760A6E"/>
    <w:rsid w:val="007651D4"/>
    <w:rsid w:val="00767F2F"/>
    <w:rsid w:val="007B0016"/>
    <w:rsid w:val="007B4BCA"/>
    <w:rsid w:val="007B4FA6"/>
    <w:rsid w:val="007D7C6D"/>
    <w:rsid w:val="007F7C65"/>
    <w:rsid w:val="00823F49"/>
    <w:rsid w:val="00834D94"/>
    <w:rsid w:val="00836EA5"/>
    <w:rsid w:val="00845B54"/>
    <w:rsid w:val="00863871"/>
    <w:rsid w:val="008C4BEA"/>
    <w:rsid w:val="008D2180"/>
    <w:rsid w:val="0091374B"/>
    <w:rsid w:val="00914FD2"/>
    <w:rsid w:val="00932B52"/>
    <w:rsid w:val="00934A01"/>
    <w:rsid w:val="009372BD"/>
    <w:rsid w:val="00941E22"/>
    <w:rsid w:val="00946EC1"/>
    <w:rsid w:val="009508AA"/>
    <w:rsid w:val="00950C6F"/>
    <w:rsid w:val="0095269E"/>
    <w:rsid w:val="009704E3"/>
    <w:rsid w:val="00977D69"/>
    <w:rsid w:val="00992F5D"/>
    <w:rsid w:val="009942FB"/>
    <w:rsid w:val="009969F7"/>
    <w:rsid w:val="009A1A79"/>
    <w:rsid w:val="009A1EE5"/>
    <w:rsid w:val="009B35D5"/>
    <w:rsid w:val="009D0E31"/>
    <w:rsid w:val="009E001D"/>
    <w:rsid w:val="009E6105"/>
    <w:rsid w:val="00A03ED3"/>
    <w:rsid w:val="00A1208E"/>
    <w:rsid w:val="00A32B42"/>
    <w:rsid w:val="00A37E19"/>
    <w:rsid w:val="00A41B1B"/>
    <w:rsid w:val="00A53C80"/>
    <w:rsid w:val="00A5617E"/>
    <w:rsid w:val="00A945A1"/>
    <w:rsid w:val="00AA4C87"/>
    <w:rsid w:val="00AA585C"/>
    <w:rsid w:val="00AA6306"/>
    <w:rsid w:val="00AA6CFC"/>
    <w:rsid w:val="00AC7679"/>
    <w:rsid w:val="00AC7D97"/>
    <w:rsid w:val="00AE091C"/>
    <w:rsid w:val="00AF5EDC"/>
    <w:rsid w:val="00B07747"/>
    <w:rsid w:val="00B2387A"/>
    <w:rsid w:val="00B23B98"/>
    <w:rsid w:val="00B45B6A"/>
    <w:rsid w:val="00B53782"/>
    <w:rsid w:val="00B82CFE"/>
    <w:rsid w:val="00BB15C3"/>
    <w:rsid w:val="00BC3615"/>
    <w:rsid w:val="00BC596A"/>
    <w:rsid w:val="00BD60F3"/>
    <w:rsid w:val="00BE23D8"/>
    <w:rsid w:val="00BF1AB3"/>
    <w:rsid w:val="00C173CC"/>
    <w:rsid w:val="00C211C5"/>
    <w:rsid w:val="00C21FEF"/>
    <w:rsid w:val="00C312AA"/>
    <w:rsid w:val="00C415C4"/>
    <w:rsid w:val="00C60675"/>
    <w:rsid w:val="00C83F6D"/>
    <w:rsid w:val="00CA012B"/>
    <w:rsid w:val="00CB3458"/>
    <w:rsid w:val="00CC0BC9"/>
    <w:rsid w:val="00CC101E"/>
    <w:rsid w:val="00CE66C7"/>
    <w:rsid w:val="00CF63AF"/>
    <w:rsid w:val="00D01CBF"/>
    <w:rsid w:val="00D15BA0"/>
    <w:rsid w:val="00D231AB"/>
    <w:rsid w:val="00D25790"/>
    <w:rsid w:val="00D323D2"/>
    <w:rsid w:val="00D3688D"/>
    <w:rsid w:val="00D46691"/>
    <w:rsid w:val="00D62FD0"/>
    <w:rsid w:val="00D64E53"/>
    <w:rsid w:val="00D963DD"/>
    <w:rsid w:val="00D9691F"/>
    <w:rsid w:val="00DA1E79"/>
    <w:rsid w:val="00DA51F8"/>
    <w:rsid w:val="00DA6BBC"/>
    <w:rsid w:val="00DC37DA"/>
    <w:rsid w:val="00DD2B31"/>
    <w:rsid w:val="00DD79CA"/>
    <w:rsid w:val="00E022C0"/>
    <w:rsid w:val="00E10C27"/>
    <w:rsid w:val="00E16ECE"/>
    <w:rsid w:val="00E25ED3"/>
    <w:rsid w:val="00E33E7A"/>
    <w:rsid w:val="00E441C4"/>
    <w:rsid w:val="00E52164"/>
    <w:rsid w:val="00E52924"/>
    <w:rsid w:val="00E5583D"/>
    <w:rsid w:val="00E60D86"/>
    <w:rsid w:val="00E62605"/>
    <w:rsid w:val="00E82EBC"/>
    <w:rsid w:val="00E93DC5"/>
    <w:rsid w:val="00EC35D2"/>
    <w:rsid w:val="00EC58BA"/>
    <w:rsid w:val="00ED41DC"/>
    <w:rsid w:val="00EF1D64"/>
    <w:rsid w:val="00F04BF5"/>
    <w:rsid w:val="00F04E4D"/>
    <w:rsid w:val="00F052E1"/>
    <w:rsid w:val="00F06F5A"/>
    <w:rsid w:val="00F1246A"/>
    <w:rsid w:val="00F148E0"/>
    <w:rsid w:val="00F22B18"/>
    <w:rsid w:val="00F30972"/>
    <w:rsid w:val="00F31D4E"/>
    <w:rsid w:val="00F650F0"/>
    <w:rsid w:val="00F6546D"/>
    <w:rsid w:val="00F85FA5"/>
    <w:rsid w:val="00FA1FC2"/>
    <w:rsid w:val="00FB43BF"/>
    <w:rsid w:val="00FC506B"/>
    <w:rsid w:val="00FD4296"/>
    <w:rsid w:val="00FE0274"/>
    <w:rsid w:val="00FE3B0C"/>
    <w:rsid w:val="00FF32C7"/>
    <w:rsid w:val="00F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E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85FA5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BodyText">
    <w:name w:val="Body Text"/>
    <w:basedOn w:val="Normal"/>
    <w:link w:val="BodyTextChar"/>
    <w:uiPriority w:val="99"/>
    <w:unhideWhenUsed/>
    <w:rsid w:val="004C30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C300C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A5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unhideWhenUsed/>
    <w:qFormat/>
    <w:rsid w:val="00D62FD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13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13"/>
    <w:rPr>
      <w:rFonts w:ascii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823F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F49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F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F49"/>
    <w:rPr>
      <w:rFonts w:ascii="Verdana" w:hAnsi="Verdana" w:cs="Verdana"/>
      <w:b/>
      <w:bCs/>
      <w:sz w:val="20"/>
      <w:szCs w:val="20"/>
    </w:rPr>
  </w:style>
  <w:style w:type="paragraph" w:customStyle="1" w:styleId="Default">
    <w:name w:val="Default"/>
    <w:rsid w:val="00C173C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173CC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85FA5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BodyText">
    <w:name w:val="Body Text"/>
    <w:basedOn w:val="Normal"/>
    <w:link w:val="BodyTextChar"/>
    <w:uiPriority w:val="99"/>
    <w:unhideWhenUsed/>
    <w:rsid w:val="004C30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C300C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A5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unhideWhenUsed/>
    <w:qFormat/>
    <w:rsid w:val="00D62FD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13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13"/>
    <w:rPr>
      <w:rFonts w:ascii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823F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F49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F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F49"/>
    <w:rPr>
      <w:rFonts w:ascii="Verdana" w:hAnsi="Verdana" w:cs="Verdana"/>
      <w:b/>
      <w:bCs/>
      <w:sz w:val="20"/>
      <w:szCs w:val="20"/>
    </w:rPr>
  </w:style>
  <w:style w:type="paragraph" w:customStyle="1" w:styleId="Default">
    <w:name w:val="Default"/>
    <w:rsid w:val="00C173C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173CC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4970A-77D1-4A55-A99A-3AFE5F40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Ostic</dc:creator>
  <cp:lastModifiedBy>Ljiljana Timotija</cp:lastModifiedBy>
  <cp:revision>28</cp:revision>
  <cp:lastPrinted>2022-06-03T09:45:00Z</cp:lastPrinted>
  <dcterms:created xsi:type="dcterms:W3CDTF">2022-04-15T09:11:00Z</dcterms:created>
  <dcterms:modified xsi:type="dcterms:W3CDTF">2022-06-03T10:27:00Z</dcterms:modified>
</cp:coreProperties>
</file>